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fecss - long period</w:t>
      </w:r>
    </w:p>
    <w:p>
      <w:pPr>
        <w:pStyle w:val="Subtitle"/>
      </w:pPr>
      <w:r>
        <w:t/>
      </w:r>
      <w:r>
        <w:t xml:space="preserve"/>
      </w:r>
      <w:r>
        <w:t xml:space="preserve">SFACD-fecss-Elasticities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SFATLG-fecss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SFATLG-fecss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99.6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99.6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87.7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66.7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80.2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94.4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94.4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99.6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99.6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